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Hello world!</w:t>
      </w:r>
    </w:p>
    <w:p>
      <w:r>
        <w:t>This is a second paragraph.</w:t>
      </w:r>
      <w:r>
        <w:t xml:space="preserve"> This text is being added to the second paragraph.</w:t>
      </w:r>
    </w:p>
    <w:p>
      <w:r>
        <w:t>This is a yet another paragraph.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1" Type="http://schemas.openxmlformats.org/officeDocument/2006/relationships/customXml" Target="../customXml/item1.xml"/><Relationship Id="rId4" Type="http://schemas.microsoft.com/office/2007/relationships/stylesWithEffects" Target="stylesWithEffects.xml"/><Relationship Id="rId2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5" Type="http://schemas.openxmlformats.org/officeDocument/2006/relationships/settings" Target="setting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